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38A" w:rsidRDefault="00C42438" w:rsidP="00C123B1">
      <w:pPr>
        <w:rPr>
          <w:rFonts w:ascii="Cambria" w:hAnsi="Cambria" w:cs="Cambria"/>
          <w:lang w:eastAsia="pl-PL"/>
        </w:rPr>
      </w:pPr>
      <w:r>
        <w:rPr>
          <w:noProof/>
          <w:lang w:eastAsia="pl-PL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4121150</wp:posOffset>
            </wp:positionH>
            <wp:positionV relativeFrom="paragraph">
              <wp:posOffset>-434975</wp:posOffset>
            </wp:positionV>
            <wp:extent cx="1676400" cy="1676400"/>
            <wp:effectExtent l="152400" t="152400" r="152400" b="152400"/>
            <wp:wrapTight wrapText="bothSides">
              <wp:wrapPolygon edited="0">
                <wp:start x="-520" y="-28"/>
                <wp:lineTo x="-474" y="11959"/>
                <wp:lineTo x="-1438" y="12144"/>
                <wp:lineTo x="-397" y="20192"/>
                <wp:lineTo x="11385" y="21684"/>
                <wp:lineTo x="20387" y="21710"/>
                <wp:lineTo x="20628" y="21664"/>
                <wp:lineTo x="21833" y="21433"/>
                <wp:lineTo x="21930" y="3670"/>
                <wp:lineTo x="21479" y="8"/>
                <wp:lineTo x="21110" y="-1921"/>
                <wp:lineTo x="9123" y="-1874"/>
                <wp:lineTo x="444" y="-212"/>
                <wp:lineTo x="-520" y="-28"/>
              </wp:wrapPolygon>
            </wp:wrapTight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650450">
                      <a:off x="0" y="0"/>
                      <a:ext cx="1676400" cy="167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E038A" w:rsidRPr="000261E6" w:rsidRDefault="00275F17" w:rsidP="000261E6">
      <w:pPr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  <w:r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  <w:t>Przeczytaj zadanie i uzupełnij dane w ramce</w:t>
      </w:r>
    </w:p>
    <w:p w:rsidR="00FE038A" w:rsidRDefault="00FE038A" w:rsidP="00CC7C6F">
      <w:pPr>
        <w:jc w:val="center"/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</w:p>
    <w:p w:rsidR="00275F17" w:rsidRDefault="00275F17" w:rsidP="00A01560">
      <w:pPr>
        <w:numPr>
          <w:ilvl w:val="0"/>
          <w:numId w:val="6"/>
        </w:numPr>
        <w:spacing w:line="360" w:lineRule="auto"/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  <w:r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Ania jest o 4 lata młodsza od Karola i trzy razy młodsza od Justynki. Za pięć lat Ania i Karol będą mieli razem tyle lat co Justynka. Ile lat ma Ania, Karol i Justynka?</w:t>
      </w:r>
    </w:p>
    <w:p w:rsidR="00275F17" w:rsidRDefault="00275F17" w:rsidP="00275F17">
      <w:pPr>
        <w:spacing w:line="360" w:lineRule="auto"/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</w:p>
    <w:tbl>
      <w:tblPr>
        <w:tblStyle w:val="Jasnasiatkaakcent4"/>
        <w:tblW w:w="0" w:type="auto"/>
        <w:jc w:val="center"/>
        <w:tblLook w:val="04A0" w:firstRow="1" w:lastRow="0" w:firstColumn="1" w:lastColumn="0" w:noHBand="0" w:noVBand="1"/>
      </w:tblPr>
      <w:tblGrid>
        <w:gridCol w:w="2453"/>
        <w:gridCol w:w="2454"/>
        <w:gridCol w:w="2454"/>
      </w:tblGrid>
      <w:tr w:rsidR="00275F17" w:rsidTr="00275F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  <w:vAlign w:val="center"/>
          </w:tcPr>
          <w:p w:rsidR="00275F17" w:rsidRDefault="00275F17" w:rsidP="00275F17">
            <w:pPr>
              <w:spacing w:after="0" w:line="360" w:lineRule="auto"/>
              <w:rPr>
                <w:rFonts w:ascii="Cambria" w:hAnsi="Cambria" w:cs="Cambria"/>
                <w:noProof/>
                <w:color w:val="215868"/>
                <w:kern w:val="28"/>
                <w:sz w:val="32"/>
                <w:szCs w:val="32"/>
                <w:lang w:eastAsia="pl-PL"/>
              </w:rPr>
            </w:pPr>
          </w:p>
        </w:tc>
        <w:tc>
          <w:tcPr>
            <w:tcW w:w="2454" w:type="dxa"/>
            <w:vAlign w:val="center"/>
          </w:tcPr>
          <w:p w:rsidR="00275F17" w:rsidRDefault="00275F17" w:rsidP="00275F17">
            <w:pPr>
              <w:spacing w:after="0"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Cambria"/>
                <w:noProof/>
                <w:color w:val="215868"/>
                <w:kern w:val="28"/>
                <w:sz w:val="32"/>
                <w:szCs w:val="32"/>
                <w:lang w:eastAsia="pl-PL"/>
              </w:rPr>
            </w:pPr>
            <w:r>
              <w:rPr>
                <w:rFonts w:ascii="Cambria" w:hAnsi="Cambria" w:cs="Cambria"/>
                <w:noProof/>
                <w:color w:val="215868"/>
                <w:kern w:val="28"/>
                <w:sz w:val="32"/>
                <w:szCs w:val="32"/>
                <w:lang w:eastAsia="pl-PL"/>
              </w:rPr>
              <w:t>aktualny</w:t>
            </w:r>
          </w:p>
        </w:tc>
        <w:tc>
          <w:tcPr>
            <w:tcW w:w="2454" w:type="dxa"/>
            <w:vAlign w:val="center"/>
          </w:tcPr>
          <w:p w:rsidR="00275F17" w:rsidRDefault="00275F17" w:rsidP="00275F17">
            <w:pPr>
              <w:spacing w:after="0"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Cambria"/>
                <w:noProof/>
                <w:color w:val="215868"/>
                <w:kern w:val="28"/>
                <w:sz w:val="32"/>
                <w:szCs w:val="32"/>
                <w:lang w:eastAsia="pl-PL"/>
              </w:rPr>
            </w:pPr>
            <w:r>
              <w:rPr>
                <w:rFonts w:ascii="Cambria" w:hAnsi="Cambria" w:cs="Cambria"/>
                <w:noProof/>
                <w:color w:val="215868"/>
                <w:kern w:val="28"/>
                <w:sz w:val="32"/>
                <w:szCs w:val="32"/>
                <w:lang w:eastAsia="pl-PL"/>
              </w:rPr>
              <w:t>za pięć lat</w:t>
            </w:r>
          </w:p>
        </w:tc>
      </w:tr>
      <w:tr w:rsidR="00275F17" w:rsidTr="00275F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  <w:vAlign w:val="center"/>
          </w:tcPr>
          <w:p w:rsidR="00275F17" w:rsidRDefault="00275F17" w:rsidP="00275F17">
            <w:pPr>
              <w:spacing w:after="0" w:line="360" w:lineRule="auto"/>
              <w:rPr>
                <w:rFonts w:ascii="Cambria" w:hAnsi="Cambria" w:cs="Cambria"/>
                <w:noProof/>
                <w:color w:val="215868"/>
                <w:kern w:val="28"/>
                <w:sz w:val="32"/>
                <w:szCs w:val="32"/>
                <w:lang w:eastAsia="pl-PL"/>
              </w:rPr>
            </w:pPr>
            <w:r>
              <w:rPr>
                <w:rFonts w:ascii="Cambria" w:hAnsi="Cambria" w:cs="Cambria"/>
                <w:noProof/>
                <w:color w:val="215868"/>
                <w:kern w:val="28"/>
                <w:sz w:val="32"/>
                <w:szCs w:val="32"/>
                <w:lang w:eastAsia="pl-PL"/>
              </w:rPr>
              <w:t>wiek Ani</w:t>
            </w:r>
          </w:p>
        </w:tc>
        <w:tc>
          <w:tcPr>
            <w:tcW w:w="2454" w:type="dxa"/>
            <w:vAlign w:val="center"/>
          </w:tcPr>
          <w:p w:rsidR="00275F17" w:rsidRDefault="00275F17" w:rsidP="00275F17">
            <w:pPr>
              <w:spacing w:after="0"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 w:cs="Cambria"/>
                <w:noProof/>
                <w:color w:val="215868"/>
                <w:kern w:val="28"/>
                <w:sz w:val="32"/>
                <w:szCs w:val="32"/>
                <w:lang w:eastAsia="pl-PL"/>
              </w:rPr>
            </w:pPr>
          </w:p>
        </w:tc>
        <w:tc>
          <w:tcPr>
            <w:tcW w:w="2454" w:type="dxa"/>
            <w:vAlign w:val="center"/>
          </w:tcPr>
          <w:p w:rsidR="00275F17" w:rsidRDefault="00275F17" w:rsidP="00275F17">
            <w:pPr>
              <w:spacing w:after="0"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 w:cs="Cambria"/>
                <w:noProof/>
                <w:color w:val="215868"/>
                <w:kern w:val="28"/>
                <w:sz w:val="32"/>
                <w:szCs w:val="32"/>
                <w:lang w:eastAsia="pl-PL"/>
              </w:rPr>
            </w:pPr>
          </w:p>
        </w:tc>
      </w:tr>
      <w:tr w:rsidR="00275F17" w:rsidTr="00275F1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  <w:vAlign w:val="center"/>
          </w:tcPr>
          <w:p w:rsidR="00275F17" w:rsidRDefault="00275F17" w:rsidP="00275F17">
            <w:pPr>
              <w:spacing w:after="0" w:line="360" w:lineRule="auto"/>
              <w:rPr>
                <w:rFonts w:ascii="Cambria" w:hAnsi="Cambria" w:cs="Cambria"/>
                <w:noProof/>
                <w:color w:val="215868"/>
                <w:kern w:val="28"/>
                <w:sz w:val="32"/>
                <w:szCs w:val="32"/>
                <w:lang w:eastAsia="pl-PL"/>
              </w:rPr>
            </w:pPr>
            <w:r>
              <w:rPr>
                <w:rFonts w:ascii="Cambria" w:hAnsi="Cambria" w:cs="Cambria"/>
                <w:noProof/>
                <w:color w:val="215868"/>
                <w:kern w:val="28"/>
                <w:sz w:val="32"/>
                <w:szCs w:val="32"/>
                <w:lang w:eastAsia="pl-PL"/>
              </w:rPr>
              <w:t>wiek Karola</w:t>
            </w:r>
          </w:p>
        </w:tc>
        <w:tc>
          <w:tcPr>
            <w:tcW w:w="2454" w:type="dxa"/>
            <w:vAlign w:val="center"/>
          </w:tcPr>
          <w:p w:rsidR="00275F17" w:rsidRDefault="00275F17" w:rsidP="00275F17">
            <w:pPr>
              <w:spacing w:after="0"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mbria" w:hAnsi="Cambria" w:cs="Cambria"/>
                <w:noProof/>
                <w:color w:val="215868"/>
                <w:kern w:val="28"/>
                <w:sz w:val="32"/>
                <w:szCs w:val="32"/>
                <w:lang w:eastAsia="pl-PL"/>
              </w:rPr>
            </w:pPr>
          </w:p>
        </w:tc>
        <w:tc>
          <w:tcPr>
            <w:tcW w:w="2454" w:type="dxa"/>
            <w:vAlign w:val="center"/>
          </w:tcPr>
          <w:p w:rsidR="00275F17" w:rsidRDefault="00275F17" w:rsidP="00275F17">
            <w:pPr>
              <w:spacing w:after="0"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mbria" w:hAnsi="Cambria" w:cs="Cambria"/>
                <w:noProof/>
                <w:color w:val="215868"/>
                <w:kern w:val="28"/>
                <w:sz w:val="32"/>
                <w:szCs w:val="32"/>
                <w:lang w:eastAsia="pl-PL"/>
              </w:rPr>
            </w:pPr>
          </w:p>
        </w:tc>
      </w:tr>
      <w:tr w:rsidR="00275F17" w:rsidTr="00275F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  <w:vAlign w:val="center"/>
          </w:tcPr>
          <w:p w:rsidR="00275F17" w:rsidRDefault="00275F17" w:rsidP="00275F17">
            <w:pPr>
              <w:spacing w:after="0" w:line="360" w:lineRule="auto"/>
              <w:rPr>
                <w:rFonts w:ascii="Cambria" w:hAnsi="Cambria" w:cs="Cambria"/>
                <w:noProof/>
                <w:color w:val="215868"/>
                <w:kern w:val="28"/>
                <w:sz w:val="32"/>
                <w:szCs w:val="32"/>
                <w:lang w:eastAsia="pl-PL"/>
              </w:rPr>
            </w:pPr>
            <w:r>
              <w:rPr>
                <w:rFonts w:ascii="Cambria" w:hAnsi="Cambria" w:cs="Cambria"/>
                <w:noProof/>
                <w:color w:val="215868"/>
                <w:kern w:val="28"/>
                <w:sz w:val="32"/>
                <w:szCs w:val="32"/>
                <w:lang w:eastAsia="pl-PL"/>
              </w:rPr>
              <w:t>wiek Justynki</w:t>
            </w:r>
          </w:p>
        </w:tc>
        <w:tc>
          <w:tcPr>
            <w:tcW w:w="2454" w:type="dxa"/>
            <w:vAlign w:val="center"/>
          </w:tcPr>
          <w:p w:rsidR="00275F17" w:rsidRDefault="00275F17" w:rsidP="00275F17">
            <w:pPr>
              <w:spacing w:after="0"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 w:cs="Cambria"/>
                <w:noProof/>
                <w:color w:val="215868"/>
                <w:kern w:val="28"/>
                <w:sz w:val="32"/>
                <w:szCs w:val="32"/>
                <w:lang w:eastAsia="pl-PL"/>
              </w:rPr>
            </w:pPr>
          </w:p>
        </w:tc>
        <w:tc>
          <w:tcPr>
            <w:tcW w:w="2454" w:type="dxa"/>
            <w:vAlign w:val="center"/>
          </w:tcPr>
          <w:p w:rsidR="00275F17" w:rsidRDefault="00275F17" w:rsidP="00275F17">
            <w:pPr>
              <w:spacing w:after="0"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 w:cs="Cambria"/>
                <w:noProof/>
                <w:color w:val="215868"/>
                <w:kern w:val="28"/>
                <w:sz w:val="32"/>
                <w:szCs w:val="32"/>
                <w:lang w:eastAsia="pl-PL"/>
              </w:rPr>
            </w:pPr>
          </w:p>
        </w:tc>
      </w:tr>
      <w:tr w:rsidR="00275F17" w:rsidTr="00D51D9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5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61" w:type="dxa"/>
            <w:gridSpan w:val="3"/>
            <w:vAlign w:val="center"/>
          </w:tcPr>
          <w:p w:rsidR="00275F17" w:rsidRDefault="00275F17" w:rsidP="00275F17">
            <w:pPr>
              <w:spacing w:after="0" w:line="360" w:lineRule="auto"/>
              <w:rPr>
                <w:rFonts w:ascii="Cambria" w:hAnsi="Cambria" w:cs="Cambria"/>
                <w:noProof/>
                <w:color w:val="215868"/>
                <w:kern w:val="28"/>
                <w:sz w:val="32"/>
                <w:szCs w:val="32"/>
                <w:lang w:eastAsia="pl-PL"/>
              </w:rPr>
            </w:pPr>
          </w:p>
        </w:tc>
      </w:tr>
      <w:tr w:rsidR="00275F17" w:rsidTr="00D51D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61" w:type="dxa"/>
            <w:gridSpan w:val="3"/>
            <w:vAlign w:val="center"/>
          </w:tcPr>
          <w:p w:rsidR="00275F17" w:rsidRPr="00275F17" w:rsidRDefault="00275F17" w:rsidP="00275F17">
            <w:pPr>
              <w:spacing w:after="0" w:line="360" w:lineRule="auto"/>
              <w:jc w:val="center"/>
              <w:rPr>
                <w:rFonts w:ascii="Cambria" w:hAnsi="Cambria" w:cs="Cambria"/>
                <w:b w:val="0"/>
                <w:noProof/>
                <w:color w:val="215868"/>
                <w:kern w:val="28"/>
                <w:sz w:val="24"/>
                <w:szCs w:val="24"/>
                <w:lang w:eastAsia="pl-PL"/>
              </w:rPr>
            </w:pPr>
            <w:r>
              <w:rPr>
                <w:rFonts w:ascii="Cambria" w:hAnsi="Cambria" w:cs="Cambria"/>
                <w:b w:val="0"/>
                <w:noProof/>
                <w:color w:val="215868"/>
                <w:kern w:val="28"/>
                <w:sz w:val="24"/>
                <w:szCs w:val="24"/>
                <w:lang w:eastAsia="pl-PL"/>
              </w:rPr>
              <w:t xml:space="preserve">zapisz </w:t>
            </w:r>
            <w:r w:rsidRPr="00275F17">
              <w:rPr>
                <w:rFonts w:ascii="Cambria" w:hAnsi="Cambria" w:cs="Cambria"/>
                <w:b w:val="0"/>
                <w:noProof/>
                <w:color w:val="215868"/>
                <w:kern w:val="28"/>
                <w:sz w:val="24"/>
                <w:szCs w:val="24"/>
                <w:lang w:eastAsia="pl-PL"/>
              </w:rPr>
              <w:t>równanie</w:t>
            </w:r>
          </w:p>
        </w:tc>
      </w:tr>
    </w:tbl>
    <w:p w:rsidR="00FE038A" w:rsidRPr="003B20EB" w:rsidRDefault="00FE038A" w:rsidP="00275F17">
      <w:pPr>
        <w:spacing w:line="360" w:lineRule="auto"/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  <w:r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br/>
      </w:r>
    </w:p>
    <w:p w:rsidR="00FE038A" w:rsidRPr="000261E6" w:rsidRDefault="00FE038A" w:rsidP="00FD086D">
      <w:pPr>
        <w:spacing w:line="360" w:lineRule="auto"/>
        <w:jc w:val="center"/>
      </w:pPr>
      <w:bookmarkStart w:id="0" w:name="_GoBack"/>
      <w:bookmarkEnd w:id="0"/>
    </w:p>
    <w:sectPr w:rsidR="00FE038A" w:rsidRPr="000261E6" w:rsidSect="001400E4">
      <w:headerReference w:type="default" r:id="rId9"/>
      <w:pgSz w:w="11907" w:h="16839" w:code="9"/>
      <w:pgMar w:top="993" w:right="1134" w:bottom="851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0E7" w:rsidRDefault="000040E7">
      <w:pPr>
        <w:spacing w:after="0" w:line="240" w:lineRule="auto"/>
      </w:pPr>
      <w:r>
        <w:separator/>
      </w:r>
    </w:p>
  </w:endnote>
  <w:endnote w:type="continuationSeparator" w:id="0">
    <w:p w:rsidR="000040E7" w:rsidRDefault="00004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0E7" w:rsidRDefault="000040E7">
      <w:pPr>
        <w:spacing w:after="0" w:line="240" w:lineRule="auto"/>
      </w:pPr>
      <w:r>
        <w:separator/>
      </w:r>
    </w:p>
  </w:footnote>
  <w:footnote w:type="continuationSeparator" w:id="0">
    <w:p w:rsidR="000040E7" w:rsidRDefault="000040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38A" w:rsidRDefault="00C42438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page">
                <wp:posOffset>6965315</wp:posOffset>
              </wp:positionH>
              <wp:positionV relativeFrom="page">
                <wp:posOffset>1316355</wp:posOffset>
              </wp:positionV>
              <wp:extent cx="409575" cy="7543800"/>
              <wp:effectExtent l="2540" t="1905" r="0" b="0"/>
              <wp:wrapNone/>
              <wp:docPr id="2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7543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038A" w:rsidRPr="002C4363" w:rsidRDefault="00FE038A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CC7C6F">
                            <w:rPr>
                              <w:rFonts w:ascii="Times New Roman" w:hAnsi="Times New Roman" w:cs="Times New Roman"/>
                              <w:color w:val="FFFFFF"/>
                              <w:sz w:val="24"/>
                              <w:szCs w:val="24"/>
                            </w:rPr>
                            <w:t>Rozwiązywanie zadań tekstowych z zastosowaniem równań</w:t>
                          </w:r>
                          <w:r>
                            <w:rPr>
                              <w:rFonts w:ascii="Times New Roman" w:hAnsi="Times New Roman" w:cs="Times New Roman"/>
                              <w:color w:val="FFFFFF"/>
                              <w:sz w:val="24"/>
                              <w:szCs w:val="24"/>
                            </w:rPr>
                            <w:t xml:space="preserve"> – wiek osób</w:t>
                          </w:r>
                          <w:r w:rsidRPr="00FA0416">
                            <w:rPr>
                              <w:rFonts w:ascii="Times New Roman" w:hAnsi="Times New Roman" w:cs="Times New Roman"/>
                              <w:color w:val="FFFFFF"/>
                              <w:sz w:val="24"/>
                              <w:szCs w:val="24"/>
                            </w:rPr>
                            <w:t>.</w:t>
                          </w:r>
                          <w:r w:rsidRPr="00FA0416">
                            <w:rPr>
                              <w:color w:val="FFFFFF"/>
                            </w:rPr>
                            <w:t xml:space="preserve"> </w:t>
                          </w:r>
                          <w:r>
                            <w:rPr>
                              <w:color w:val="FFFFFF"/>
                            </w:rPr>
                            <w:t xml:space="preserve"> </w:t>
                          </w:r>
                          <w:r w:rsidRPr="005E12F5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III etap edukacyjny</w:t>
                          </w:r>
                        </w:p>
                        <w:p w:rsidR="00FE038A" w:rsidRPr="002C4363" w:rsidRDefault="00FE038A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95" o:spid="_x0000_s1026" type="#_x0000_t202" style="position:absolute;margin-left:548.45pt;margin-top:103.65pt;width:32.25pt;height:594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" filled="f" fillcolor="#666" stroked="f" strokeweight=".5pt">
              <v:path arrowok="t"/>
              <v:textbox style="layout-flow:vertical;mso-layout-flow-alt:bottom-to-top">
                <w:txbxContent>
                  <w:p w:rsidR="00FE038A" w:rsidRPr="002C4363" w:rsidRDefault="00FE038A">
                    <w:pPr>
                      <w:jc w:val="center"/>
                      <w:rPr>
                        <w:color w:val="FFFFFF"/>
                      </w:rPr>
                    </w:pPr>
                    <w:r w:rsidRPr="00CC7C6F">
                      <w:rPr>
                        <w:rFonts w:ascii="Times New Roman" w:hAnsi="Times New Roman" w:cs="Times New Roman"/>
                        <w:color w:val="FFFFFF"/>
                        <w:sz w:val="24"/>
                        <w:szCs w:val="24"/>
                      </w:rPr>
                      <w:t>Rozwiązywanie zadań tekstowych z zastosowaniem równań</w:t>
                    </w:r>
                    <w:r>
                      <w:rPr>
                        <w:rFonts w:ascii="Times New Roman" w:hAnsi="Times New Roman" w:cs="Times New Roman"/>
                        <w:color w:val="FFFFFF"/>
                        <w:sz w:val="24"/>
                        <w:szCs w:val="24"/>
                      </w:rPr>
                      <w:t xml:space="preserve"> – wiek osób</w:t>
                    </w:r>
                    <w:r w:rsidRPr="00FA0416">
                      <w:rPr>
                        <w:rFonts w:ascii="Times New Roman" w:hAnsi="Times New Roman" w:cs="Times New Roman"/>
                        <w:color w:val="FFFFFF"/>
                        <w:sz w:val="24"/>
                        <w:szCs w:val="24"/>
                      </w:rPr>
                      <w:t>.</w:t>
                    </w:r>
                    <w:r w:rsidRPr="00FA0416">
                      <w:rPr>
                        <w:color w:val="FFFFFF"/>
                      </w:rPr>
                      <w:t xml:space="preserve"> </w:t>
                    </w:r>
                    <w:r>
                      <w:rPr>
                        <w:color w:val="FFFFFF"/>
                      </w:rPr>
                      <w:t xml:space="preserve"> </w:t>
                    </w:r>
                    <w:r w:rsidRPr="005E12F5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III etap edukacyjny</w:t>
                    </w:r>
                  </w:p>
                  <w:p w:rsidR="00FE038A" w:rsidRPr="002C4363" w:rsidRDefault="00FE038A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12700" t="9525" r="11430" b="22860"/>
              <wp:wrapNone/>
              <wp:docPr id="1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5D417E"/>
                          </a:gs>
                          <a:gs pos="80000">
                            <a:srgbClr val="7B58A6"/>
                          </a:gs>
                          <a:gs pos="100000">
                            <a:srgbClr val="7B57A8"/>
                          </a:gs>
                        </a:gsLst>
                        <a:lin ang="16200000"/>
                      </a:gradFill>
                      <a:ln w="9525">
                        <a:solidFill>
                          <a:srgbClr val="795D9B"/>
                        </a:solidFill>
                        <a:miter lim="800000"/>
                        <a:headEnd/>
                        <a:tailEnd/>
                      </a:ln>
                      <a:effectLst>
                        <a:outerShdw dist="23000" dir="5400000" rotWithShape="0">
                          <a:srgbClr val="000000">
                            <a:alpha val="34999"/>
                          </a:srgbClr>
                        </a:outerShdw>
                      </a:effectLst>
                    </wps:spPr>
                    <wps:txbx>
                      <w:txbxContent>
                        <w:p w:rsidR="00FE038A" w:rsidRDefault="00FE038A"/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4" o:spid="_x0000_s1027" style="position:absolute;margin-left:541.75pt;margin-top:0;width:53.6pt;height:841.9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" fillcolor="#5d417e" strokecolor="#795d9b">
              <v:fill color2="#7b57a8" rotate="t" angle="180" colors="0 #5d417e;52429f #7b58a6;1 #7b57a8" focus="100%" type="gradient">
                <o:fill v:ext="view" type="gradientUnscaled"/>
              </v:fill>
              <v:shadow on="t" color="black" opacity="22936f" origin=",.5" offset="0,.63889mm"/>
              <v:path arrowok="t"/>
              <v:textbox>
                <w:txbxContent>
                  <w:p w:rsidR="00FE038A" w:rsidRDefault="00FE038A"/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cs="Monotype Corsiva" w:hint="default"/>
        <w:color w:val="auto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cs="Symbol" w:hint="default"/>
        <w:color w:val="auto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cs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cs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cs="Symbol" w:hint="default"/>
        <w:color w:val="FF388C"/>
      </w:rPr>
    </w:lvl>
  </w:abstractNum>
  <w:abstractNum w:abstractNumId="5">
    <w:nsid w:val="265E0D5A"/>
    <w:multiLevelType w:val="hybridMultilevel"/>
    <w:tmpl w:val="B0588F6E"/>
    <w:lvl w:ilvl="0" w:tplc="7BC0DA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iCs w:val="0"/>
        <w:color w:val="7030A0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9"/>
  <w:hyphenationZone w:val="4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15"/>
    <w:rsid w:val="00002161"/>
    <w:rsid w:val="000040E7"/>
    <w:rsid w:val="00006703"/>
    <w:rsid w:val="00014630"/>
    <w:rsid w:val="00014BE1"/>
    <w:rsid w:val="000242FB"/>
    <w:rsid w:val="00024628"/>
    <w:rsid w:val="000261E6"/>
    <w:rsid w:val="00026B64"/>
    <w:rsid w:val="00033585"/>
    <w:rsid w:val="000335B4"/>
    <w:rsid w:val="00034A5D"/>
    <w:rsid w:val="00057357"/>
    <w:rsid w:val="0006064E"/>
    <w:rsid w:val="00060DF6"/>
    <w:rsid w:val="00061311"/>
    <w:rsid w:val="00065FE4"/>
    <w:rsid w:val="0006755C"/>
    <w:rsid w:val="00071C70"/>
    <w:rsid w:val="00076A0C"/>
    <w:rsid w:val="000971A1"/>
    <w:rsid w:val="000A0867"/>
    <w:rsid w:val="000A2600"/>
    <w:rsid w:val="000B0AC9"/>
    <w:rsid w:val="000C3545"/>
    <w:rsid w:val="000D10B5"/>
    <w:rsid w:val="000D1D6A"/>
    <w:rsid w:val="000D40A9"/>
    <w:rsid w:val="000E4DE2"/>
    <w:rsid w:val="000E7550"/>
    <w:rsid w:val="001051BC"/>
    <w:rsid w:val="001160C8"/>
    <w:rsid w:val="00135A05"/>
    <w:rsid w:val="001400E4"/>
    <w:rsid w:val="00151D1C"/>
    <w:rsid w:val="00155D95"/>
    <w:rsid w:val="00162F6D"/>
    <w:rsid w:val="001749F4"/>
    <w:rsid w:val="00185C0E"/>
    <w:rsid w:val="00190708"/>
    <w:rsid w:val="001914FB"/>
    <w:rsid w:val="00193CE8"/>
    <w:rsid w:val="001A18F1"/>
    <w:rsid w:val="001A2247"/>
    <w:rsid w:val="001B3C03"/>
    <w:rsid w:val="001F0A36"/>
    <w:rsid w:val="001F5700"/>
    <w:rsid w:val="00200894"/>
    <w:rsid w:val="002011E6"/>
    <w:rsid w:val="002152B5"/>
    <w:rsid w:val="00216359"/>
    <w:rsid w:val="00231F5F"/>
    <w:rsid w:val="00237873"/>
    <w:rsid w:val="002411EC"/>
    <w:rsid w:val="00241DB3"/>
    <w:rsid w:val="00254E25"/>
    <w:rsid w:val="00267346"/>
    <w:rsid w:val="00272A30"/>
    <w:rsid w:val="00275F17"/>
    <w:rsid w:val="00282A47"/>
    <w:rsid w:val="002843F1"/>
    <w:rsid w:val="002957F1"/>
    <w:rsid w:val="002B424A"/>
    <w:rsid w:val="002B4819"/>
    <w:rsid w:val="002B65A3"/>
    <w:rsid w:val="002C2BC9"/>
    <w:rsid w:val="002C4363"/>
    <w:rsid w:val="002E7CAF"/>
    <w:rsid w:val="002F4745"/>
    <w:rsid w:val="003012F8"/>
    <w:rsid w:val="00313C00"/>
    <w:rsid w:val="00313C77"/>
    <w:rsid w:val="003164B5"/>
    <w:rsid w:val="00322D94"/>
    <w:rsid w:val="003245E6"/>
    <w:rsid w:val="00335D2A"/>
    <w:rsid w:val="003367CA"/>
    <w:rsid w:val="0034678F"/>
    <w:rsid w:val="00353F0A"/>
    <w:rsid w:val="00363955"/>
    <w:rsid w:val="0036692F"/>
    <w:rsid w:val="00366C37"/>
    <w:rsid w:val="0036777D"/>
    <w:rsid w:val="00367BDF"/>
    <w:rsid w:val="003810ED"/>
    <w:rsid w:val="00382C0E"/>
    <w:rsid w:val="00384396"/>
    <w:rsid w:val="0038484B"/>
    <w:rsid w:val="0038487C"/>
    <w:rsid w:val="00384986"/>
    <w:rsid w:val="0038515A"/>
    <w:rsid w:val="0038668F"/>
    <w:rsid w:val="00386D66"/>
    <w:rsid w:val="00391A6E"/>
    <w:rsid w:val="003B20EB"/>
    <w:rsid w:val="003B51C4"/>
    <w:rsid w:val="003C2150"/>
    <w:rsid w:val="003C50D3"/>
    <w:rsid w:val="003E79E5"/>
    <w:rsid w:val="003F6AB7"/>
    <w:rsid w:val="0043523E"/>
    <w:rsid w:val="00440514"/>
    <w:rsid w:val="00445235"/>
    <w:rsid w:val="00456B46"/>
    <w:rsid w:val="00483427"/>
    <w:rsid w:val="0048674D"/>
    <w:rsid w:val="00487F14"/>
    <w:rsid w:val="00494865"/>
    <w:rsid w:val="00495CF1"/>
    <w:rsid w:val="004C5379"/>
    <w:rsid w:val="004D3BBC"/>
    <w:rsid w:val="004E612C"/>
    <w:rsid w:val="004F659D"/>
    <w:rsid w:val="00524E3C"/>
    <w:rsid w:val="00525657"/>
    <w:rsid w:val="00526002"/>
    <w:rsid w:val="00533D49"/>
    <w:rsid w:val="00541E77"/>
    <w:rsid w:val="00567D35"/>
    <w:rsid w:val="00573FD3"/>
    <w:rsid w:val="00575005"/>
    <w:rsid w:val="00576739"/>
    <w:rsid w:val="0058526E"/>
    <w:rsid w:val="0059065E"/>
    <w:rsid w:val="005965CF"/>
    <w:rsid w:val="00597AC4"/>
    <w:rsid w:val="005A522C"/>
    <w:rsid w:val="005B3020"/>
    <w:rsid w:val="005B3E89"/>
    <w:rsid w:val="005C0538"/>
    <w:rsid w:val="005C1B24"/>
    <w:rsid w:val="005D14DC"/>
    <w:rsid w:val="005D1E81"/>
    <w:rsid w:val="005E12F5"/>
    <w:rsid w:val="005E1805"/>
    <w:rsid w:val="005E31C7"/>
    <w:rsid w:val="005E5D03"/>
    <w:rsid w:val="00602A02"/>
    <w:rsid w:val="006055F4"/>
    <w:rsid w:val="00621A99"/>
    <w:rsid w:val="00635B8C"/>
    <w:rsid w:val="006369DA"/>
    <w:rsid w:val="00637734"/>
    <w:rsid w:val="00652825"/>
    <w:rsid w:val="00656333"/>
    <w:rsid w:val="0066326B"/>
    <w:rsid w:val="006646CA"/>
    <w:rsid w:val="00670B64"/>
    <w:rsid w:val="00674085"/>
    <w:rsid w:val="006C3566"/>
    <w:rsid w:val="006D3270"/>
    <w:rsid w:val="006E6451"/>
    <w:rsid w:val="006F0410"/>
    <w:rsid w:val="006F45E2"/>
    <w:rsid w:val="006F542C"/>
    <w:rsid w:val="006F7F39"/>
    <w:rsid w:val="0070112E"/>
    <w:rsid w:val="007019AE"/>
    <w:rsid w:val="00710464"/>
    <w:rsid w:val="00710F39"/>
    <w:rsid w:val="007137D8"/>
    <w:rsid w:val="0072290E"/>
    <w:rsid w:val="00723E7A"/>
    <w:rsid w:val="007404D3"/>
    <w:rsid w:val="007406D8"/>
    <w:rsid w:val="00744622"/>
    <w:rsid w:val="007646BC"/>
    <w:rsid w:val="00784236"/>
    <w:rsid w:val="00786B2F"/>
    <w:rsid w:val="00793A5B"/>
    <w:rsid w:val="007A1EF6"/>
    <w:rsid w:val="007A3C57"/>
    <w:rsid w:val="007A5143"/>
    <w:rsid w:val="007B1667"/>
    <w:rsid w:val="007B4978"/>
    <w:rsid w:val="007D0166"/>
    <w:rsid w:val="007E71C0"/>
    <w:rsid w:val="007F6E27"/>
    <w:rsid w:val="007F7E19"/>
    <w:rsid w:val="00815B14"/>
    <w:rsid w:val="00822FD0"/>
    <w:rsid w:val="00843353"/>
    <w:rsid w:val="00850ED2"/>
    <w:rsid w:val="00863F70"/>
    <w:rsid w:val="008647E8"/>
    <w:rsid w:val="0086594A"/>
    <w:rsid w:val="0087262D"/>
    <w:rsid w:val="00875826"/>
    <w:rsid w:val="00886633"/>
    <w:rsid w:val="008A173B"/>
    <w:rsid w:val="008A2553"/>
    <w:rsid w:val="008A7D0B"/>
    <w:rsid w:val="008C3BDB"/>
    <w:rsid w:val="008D3515"/>
    <w:rsid w:val="008E0E29"/>
    <w:rsid w:val="008E3144"/>
    <w:rsid w:val="008F2AF5"/>
    <w:rsid w:val="008F7EA5"/>
    <w:rsid w:val="0090720A"/>
    <w:rsid w:val="00911D3A"/>
    <w:rsid w:val="00923D27"/>
    <w:rsid w:val="0092452D"/>
    <w:rsid w:val="009306AC"/>
    <w:rsid w:val="00937563"/>
    <w:rsid w:val="00942478"/>
    <w:rsid w:val="009554A9"/>
    <w:rsid w:val="0095731E"/>
    <w:rsid w:val="00961005"/>
    <w:rsid w:val="00965137"/>
    <w:rsid w:val="00986499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4734"/>
    <w:rsid w:val="009F608D"/>
    <w:rsid w:val="009F6862"/>
    <w:rsid w:val="009F6C8B"/>
    <w:rsid w:val="009F7BAA"/>
    <w:rsid w:val="00A01560"/>
    <w:rsid w:val="00A0761B"/>
    <w:rsid w:val="00A10120"/>
    <w:rsid w:val="00A105F4"/>
    <w:rsid w:val="00A34B26"/>
    <w:rsid w:val="00A427B3"/>
    <w:rsid w:val="00A43652"/>
    <w:rsid w:val="00A45772"/>
    <w:rsid w:val="00A65BF4"/>
    <w:rsid w:val="00A70E60"/>
    <w:rsid w:val="00A8324F"/>
    <w:rsid w:val="00A851AE"/>
    <w:rsid w:val="00A94B7C"/>
    <w:rsid w:val="00AB20C3"/>
    <w:rsid w:val="00AB5BDA"/>
    <w:rsid w:val="00AB728F"/>
    <w:rsid w:val="00AB791E"/>
    <w:rsid w:val="00AC5703"/>
    <w:rsid w:val="00AD0E2A"/>
    <w:rsid w:val="00AD213D"/>
    <w:rsid w:val="00AF7E19"/>
    <w:rsid w:val="00B20264"/>
    <w:rsid w:val="00B20E1A"/>
    <w:rsid w:val="00B2641F"/>
    <w:rsid w:val="00B2712A"/>
    <w:rsid w:val="00B27A6C"/>
    <w:rsid w:val="00B528D2"/>
    <w:rsid w:val="00B55938"/>
    <w:rsid w:val="00B67C58"/>
    <w:rsid w:val="00B71DFC"/>
    <w:rsid w:val="00B725F1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C123B1"/>
    <w:rsid w:val="00C25310"/>
    <w:rsid w:val="00C34D7F"/>
    <w:rsid w:val="00C42438"/>
    <w:rsid w:val="00C4260D"/>
    <w:rsid w:val="00C56F1F"/>
    <w:rsid w:val="00C73231"/>
    <w:rsid w:val="00C73DB8"/>
    <w:rsid w:val="00C75285"/>
    <w:rsid w:val="00C86A10"/>
    <w:rsid w:val="00C90589"/>
    <w:rsid w:val="00CA60E8"/>
    <w:rsid w:val="00CB6A6A"/>
    <w:rsid w:val="00CC4027"/>
    <w:rsid w:val="00CC7C6F"/>
    <w:rsid w:val="00CD4929"/>
    <w:rsid w:val="00CD6123"/>
    <w:rsid w:val="00CE577E"/>
    <w:rsid w:val="00D00048"/>
    <w:rsid w:val="00D055A4"/>
    <w:rsid w:val="00D21E13"/>
    <w:rsid w:val="00D237C0"/>
    <w:rsid w:val="00D24FA6"/>
    <w:rsid w:val="00D31626"/>
    <w:rsid w:val="00D32477"/>
    <w:rsid w:val="00D3383F"/>
    <w:rsid w:val="00D36EC9"/>
    <w:rsid w:val="00D464CB"/>
    <w:rsid w:val="00D469F5"/>
    <w:rsid w:val="00D476AE"/>
    <w:rsid w:val="00D61106"/>
    <w:rsid w:val="00D623FB"/>
    <w:rsid w:val="00D62D67"/>
    <w:rsid w:val="00D6553D"/>
    <w:rsid w:val="00D75403"/>
    <w:rsid w:val="00D7577B"/>
    <w:rsid w:val="00D90B1D"/>
    <w:rsid w:val="00DA1DCA"/>
    <w:rsid w:val="00DB718D"/>
    <w:rsid w:val="00DC28F1"/>
    <w:rsid w:val="00DE4947"/>
    <w:rsid w:val="00DF0D08"/>
    <w:rsid w:val="00E04B0E"/>
    <w:rsid w:val="00E108FB"/>
    <w:rsid w:val="00E13D1C"/>
    <w:rsid w:val="00E13F30"/>
    <w:rsid w:val="00E17053"/>
    <w:rsid w:val="00E272AE"/>
    <w:rsid w:val="00E325C2"/>
    <w:rsid w:val="00E32EC0"/>
    <w:rsid w:val="00E337F2"/>
    <w:rsid w:val="00E456ED"/>
    <w:rsid w:val="00E4620A"/>
    <w:rsid w:val="00E46BF4"/>
    <w:rsid w:val="00E504F5"/>
    <w:rsid w:val="00E6075E"/>
    <w:rsid w:val="00E81087"/>
    <w:rsid w:val="00EC015C"/>
    <w:rsid w:val="00EC4C37"/>
    <w:rsid w:val="00EC6BF1"/>
    <w:rsid w:val="00ED65FA"/>
    <w:rsid w:val="00EE2065"/>
    <w:rsid w:val="00EE2B0C"/>
    <w:rsid w:val="00EF2CB1"/>
    <w:rsid w:val="00EF6334"/>
    <w:rsid w:val="00F13A03"/>
    <w:rsid w:val="00F42F1F"/>
    <w:rsid w:val="00F45D0A"/>
    <w:rsid w:val="00F53D26"/>
    <w:rsid w:val="00F541B2"/>
    <w:rsid w:val="00F6262A"/>
    <w:rsid w:val="00F62F5F"/>
    <w:rsid w:val="00F65C84"/>
    <w:rsid w:val="00F93220"/>
    <w:rsid w:val="00FA0416"/>
    <w:rsid w:val="00FA3D50"/>
    <w:rsid w:val="00FC3E79"/>
    <w:rsid w:val="00FC485E"/>
    <w:rsid w:val="00FD086D"/>
    <w:rsid w:val="00FE038A"/>
    <w:rsid w:val="00FE0AA4"/>
    <w:rsid w:val="00FE23C4"/>
    <w:rsid w:val="00FF1EEC"/>
    <w:rsid w:val="00FF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/>
    <w:lsdException w:name="Colorful Grid Accent 5" w:semiHidden="0" w:uiPriority="73"/>
    <w:lsdException w:name="Light Shading Accent 6" w:semiHidden="0" w:uiPriority="60"/>
    <w:lsdException w:name="Light List Accent 6" w:semiHidden="0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E79E5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E79E5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E79E5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E79E5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E79E5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E79E5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E79E5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E79E5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E79E5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3E79E5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rsid w:val="003E79E5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rsid w:val="003E79E5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link w:val="Nagwek4"/>
    <w:uiPriority w:val="99"/>
    <w:semiHidden/>
    <w:rsid w:val="003E79E5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9"/>
    <w:semiHidden/>
    <w:rsid w:val="003E79E5"/>
    <w:rPr>
      <w:rFonts w:ascii="Cambria" w:hAnsi="Cambria" w:cs="Cambria"/>
      <w:color w:val="000000"/>
    </w:rPr>
  </w:style>
  <w:style w:type="character" w:customStyle="1" w:styleId="Nagwek6Znak">
    <w:name w:val="Nagłówek 6 Znak"/>
    <w:link w:val="Nagwek6"/>
    <w:uiPriority w:val="99"/>
    <w:semiHidden/>
    <w:rsid w:val="003E79E5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link w:val="Nagwek7"/>
    <w:uiPriority w:val="99"/>
    <w:semiHidden/>
    <w:rsid w:val="003E79E5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link w:val="Nagwek8"/>
    <w:uiPriority w:val="99"/>
    <w:semiHidden/>
    <w:rsid w:val="003E79E5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9"/>
    <w:semiHidden/>
    <w:rsid w:val="003E79E5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uiPriority w:val="99"/>
    <w:qFormat/>
    <w:rsid w:val="003E79E5"/>
    <w:rPr>
      <w:b/>
      <w:bCs/>
    </w:rPr>
  </w:style>
  <w:style w:type="character" w:styleId="Uwydatnienie">
    <w:name w:val="Emphasis"/>
    <w:uiPriority w:val="99"/>
    <w:qFormat/>
    <w:rsid w:val="003E79E5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3E79E5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3E79E5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3E79E5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3E79E5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3E79E5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3E79E5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link w:val="Cytat"/>
    <w:uiPriority w:val="99"/>
    <w:rsid w:val="003E79E5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3E79E5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link w:val="Cytatintensywny"/>
    <w:uiPriority w:val="99"/>
    <w:rsid w:val="003E79E5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3E79E5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3E79E5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rsid w:val="003E79E5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E79E5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rsid w:val="003E79E5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3E79E5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3E79E5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3E79E5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3E79E5"/>
    <w:rPr>
      <w:rFonts w:cs="Calibri"/>
    </w:rPr>
  </w:style>
  <w:style w:type="paragraph" w:styleId="Tekstblokowy">
    <w:name w:val="Block Text"/>
    <w:aliases w:val="Cytat blokowy"/>
    <w:basedOn w:val="Normalny"/>
    <w:uiPriority w:val="99"/>
    <w:rsid w:val="003E79E5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3E79E5"/>
    <w:pPr>
      <w:numPr>
        <w:numId w:val="1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3E79E5"/>
    <w:pPr>
      <w:numPr>
        <w:numId w:val="2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3E79E5"/>
    <w:pPr>
      <w:numPr>
        <w:numId w:val="3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3E79E5"/>
    <w:pPr>
      <w:numPr>
        <w:numId w:val="4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3E79E5"/>
    <w:pPr>
      <w:numPr>
        <w:numId w:val="5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uiPriority w:val="99"/>
    <w:semiHidden/>
    <w:rsid w:val="003E79E5"/>
    <w:rPr>
      <w:color w:val="000000"/>
      <w:u w:val="single"/>
    </w:rPr>
  </w:style>
  <w:style w:type="character" w:styleId="Tytuksiki">
    <w:name w:val="Book Title"/>
    <w:uiPriority w:val="99"/>
    <w:qFormat/>
    <w:rsid w:val="003E79E5"/>
    <w:rPr>
      <w:b/>
      <w:bCs/>
      <w:smallCaps/>
      <w:spacing w:val="10"/>
    </w:rPr>
  </w:style>
  <w:style w:type="character" w:styleId="Wyrnienieintensywne">
    <w:name w:val="Intense Emphasis"/>
    <w:uiPriority w:val="99"/>
    <w:qFormat/>
    <w:rsid w:val="003E79E5"/>
    <w:rPr>
      <w:b/>
      <w:bCs/>
      <w:i/>
      <w:iCs/>
      <w:color w:val="000000"/>
    </w:rPr>
  </w:style>
  <w:style w:type="character" w:styleId="Odwoanieintensywne">
    <w:name w:val="Intense Reference"/>
    <w:uiPriority w:val="99"/>
    <w:qFormat/>
    <w:rsid w:val="003E79E5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99"/>
    <w:qFormat/>
    <w:rsid w:val="003E79E5"/>
    <w:rPr>
      <w:i/>
      <w:iCs/>
      <w:color w:val="000000"/>
    </w:rPr>
  </w:style>
  <w:style w:type="character" w:styleId="Odwoaniedelikatne">
    <w:name w:val="Subtle Reference"/>
    <w:uiPriority w:val="99"/>
    <w:qFormat/>
    <w:rsid w:val="003E79E5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3E79E5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link w:val="Zwrotpoegnalny"/>
    <w:uiPriority w:val="99"/>
    <w:rsid w:val="003E79E5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3E79E5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3E79E5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link w:val="Zwrotgrzecznociowy"/>
    <w:uiPriority w:val="99"/>
    <w:rsid w:val="003E79E5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3E79E5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3E79E5"/>
    <w:pPr>
      <w:numPr>
        <w:ilvl w:val="1"/>
      </w:numPr>
      <w:spacing w:line="264" w:lineRule="auto"/>
    </w:pPr>
    <w:rPr>
      <w:rFonts w:eastAsia="Times New Roman"/>
      <w:color w:val="000000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99"/>
    <w:rsid w:val="003E79E5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3E79E5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link w:val="Data"/>
    <w:uiPriority w:val="99"/>
    <w:semiHidden/>
    <w:rsid w:val="003E79E5"/>
    <w:rPr>
      <w:color w:val="000000"/>
      <w:sz w:val="20"/>
      <w:szCs w:val="20"/>
    </w:rPr>
  </w:style>
  <w:style w:type="character" w:styleId="Tekstzastpczy">
    <w:name w:val="Placeholder Text"/>
    <w:uiPriority w:val="99"/>
    <w:rsid w:val="003E79E5"/>
    <w:rPr>
      <w:color w:val="808080"/>
    </w:rPr>
  </w:style>
  <w:style w:type="paragraph" w:styleId="Podpis">
    <w:name w:val="Signature"/>
    <w:basedOn w:val="Normalny"/>
    <w:link w:val="PodpisZnak"/>
    <w:uiPriority w:val="99"/>
    <w:rsid w:val="003E79E5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link w:val="Podpis"/>
    <w:uiPriority w:val="99"/>
    <w:rsid w:val="003E79E5"/>
    <w:rPr>
      <w:color w:val="000000"/>
      <w:sz w:val="20"/>
      <w:szCs w:val="20"/>
    </w:rPr>
  </w:style>
  <w:style w:type="table" w:customStyle="1" w:styleId="Styl6">
    <w:name w:val="Styl 6"/>
    <w:uiPriority w:val="99"/>
    <w:rsid w:val="003E79E5"/>
    <w:rPr>
      <w:rFonts w:eastAsia="Times New Roman" w:cs="Calibri"/>
      <w:color w:val="00000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</w:style>
  <w:style w:type="paragraph" w:customStyle="1" w:styleId="Tekstdaty">
    <w:name w:val="Tekst daty"/>
    <w:basedOn w:val="Normalny"/>
    <w:uiPriority w:val="99"/>
    <w:rsid w:val="003E79E5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99"/>
    <w:rsid w:val="003E79E5"/>
  </w:style>
  <w:style w:type="paragraph" w:styleId="Akapitzlist">
    <w:name w:val="List Paragraph"/>
    <w:basedOn w:val="Normalny"/>
    <w:uiPriority w:val="99"/>
    <w:qFormat/>
    <w:rsid w:val="003E79E5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3E79E5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3E79E5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3E79E5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99"/>
    <w:rsid w:val="002411EC"/>
    <w:rPr>
      <w:rFonts w:cs="Calibri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99"/>
    <w:rsid w:val="00D464CB"/>
    <w:rPr>
      <w:rFonts w:cs="Calibri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Jasnasiatkaakcent4">
    <w:name w:val="Light Grid Accent 4"/>
    <w:basedOn w:val="Standardowy"/>
    <w:uiPriority w:val="62"/>
    <w:rsid w:val="00275F17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/>
    <w:lsdException w:name="Colorful Grid Accent 5" w:semiHidden="0" w:uiPriority="73"/>
    <w:lsdException w:name="Light Shading Accent 6" w:semiHidden="0" w:uiPriority="60"/>
    <w:lsdException w:name="Light List Accent 6" w:semiHidden="0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E79E5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E79E5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E79E5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E79E5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E79E5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E79E5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E79E5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E79E5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E79E5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3E79E5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rsid w:val="003E79E5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rsid w:val="003E79E5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link w:val="Nagwek4"/>
    <w:uiPriority w:val="99"/>
    <w:semiHidden/>
    <w:rsid w:val="003E79E5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9"/>
    <w:semiHidden/>
    <w:rsid w:val="003E79E5"/>
    <w:rPr>
      <w:rFonts w:ascii="Cambria" w:hAnsi="Cambria" w:cs="Cambria"/>
      <w:color w:val="000000"/>
    </w:rPr>
  </w:style>
  <w:style w:type="character" w:customStyle="1" w:styleId="Nagwek6Znak">
    <w:name w:val="Nagłówek 6 Znak"/>
    <w:link w:val="Nagwek6"/>
    <w:uiPriority w:val="99"/>
    <w:semiHidden/>
    <w:rsid w:val="003E79E5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link w:val="Nagwek7"/>
    <w:uiPriority w:val="99"/>
    <w:semiHidden/>
    <w:rsid w:val="003E79E5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link w:val="Nagwek8"/>
    <w:uiPriority w:val="99"/>
    <w:semiHidden/>
    <w:rsid w:val="003E79E5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9"/>
    <w:semiHidden/>
    <w:rsid w:val="003E79E5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uiPriority w:val="99"/>
    <w:qFormat/>
    <w:rsid w:val="003E79E5"/>
    <w:rPr>
      <w:b/>
      <w:bCs/>
    </w:rPr>
  </w:style>
  <w:style w:type="character" w:styleId="Uwydatnienie">
    <w:name w:val="Emphasis"/>
    <w:uiPriority w:val="99"/>
    <w:qFormat/>
    <w:rsid w:val="003E79E5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3E79E5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3E79E5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3E79E5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3E79E5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3E79E5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3E79E5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link w:val="Cytat"/>
    <w:uiPriority w:val="99"/>
    <w:rsid w:val="003E79E5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3E79E5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link w:val="Cytatintensywny"/>
    <w:uiPriority w:val="99"/>
    <w:rsid w:val="003E79E5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3E79E5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3E79E5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rsid w:val="003E79E5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E79E5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rsid w:val="003E79E5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3E79E5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3E79E5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3E79E5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3E79E5"/>
    <w:rPr>
      <w:rFonts w:cs="Calibri"/>
    </w:rPr>
  </w:style>
  <w:style w:type="paragraph" w:styleId="Tekstblokowy">
    <w:name w:val="Block Text"/>
    <w:aliases w:val="Cytat blokowy"/>
    <w:basedOn w:val="Normalny"/>
    <w:uiPriority w:val="99"/>
    <w:rsid w:val="003E79E5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3E79E5"/>
    <w:pPr>
      <w:numPr>
        <w:numId w:val="1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3E79E5"/>
    <w:pPr>
      <w:numPr>
        <w:numId w:val="2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3E79E5"/>
    <w:pPr>
      <w:numPr>
        <w:numId w:val="3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3E79E5"/>
    <w:pPr>
      <w:numPr>
        <w:numId w:val="4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3E79E5"/>
    <w:pPr>
      <w:numPr>
        <w:numId w:val="5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uiPriority w:val="99"/>
    <w:semiHidden/>
    <w:rsid w:val="003E79E5"/>
    <w:rPr>
      <w:color w:val="000000"/>
      <w:u w:val="single"/>
    </w:rPr>
  </w:style>
  <w:style w:type="character" w:styleId="Tytuksiki">
    <w:name w:val="Book Title"/>
    <w:uiPriority w:val="99"/>
    <w:qFormat/>
    <w:rsid w:val="003E79E5"/>
    <w:rPr>
      <w:b/>
      <w:bCs/>
      <w:smallCaps/>
      <w:spacing w:val="10"/>
    </w:rPr>
  </w:style>
  <w:style w:type="character" w:styleId="Wyrnienieintensywne">
    <w:name w:val="Intense Emphasis"/>
    <w:uiPriority w:val="99"/>
    <w:qFormat/>
    <w:rsid w:val="003E79E5"/>
    <w:rPr>
      <w:b/>
      <w:bCs/>
      <w:i/>
      <w:iCs/>
      <w:color w:val="000000"/>
    </w:rPr>
  </w:style>
  <w:style w:type="character" w:styleId="Odwoanieintensywne">
    <w:name w:val="Intense Reference"/>
    <w:uiPriority w:val="99"/>
    <w:qFormat/>
    <w:rsid w:val="003E79E5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99"/>
    <w:qFormat/>
    <w:rsid w:val="003E79E5"/>
    <w:rPr>
      <w:i/>
      <w:iCs/>
      <w:color w:val="000000"/>
    </w:rPr>
  </w:style>
  <w:style w:type="character" w:styleId="Odwoaniedelikatne">
    <w:name w:val="Subtle Reference"/>
    <w:uiPriority w:val="99"/>
    <w:qFormat/>
    <w:rsid w:val="003E79E5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3E79E5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link w:val="Zwrotpoegnalny"/>
    <w:uiPriority w:val="99"/>
    <w:rsid w:val="003E79E5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3E79E5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3E79E5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link w:val="Zwrotgrzecznociowy"/>
    <w:uiPriority w:val="99"/>
    <w:rsid w:val="003E79E5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3E79E5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3E79E5"/>
    <w:pPr>
      <w:numPr>
        <w:ilvl w:val="1"/>
      </w:numPr>
      <w:spacing w:line="264" w:lineRule="auto"/>
    </w:pPr>
    <w:rPr>
      <w:rFonts w:eastAsia="Times New Roman"/>
      <w:color w:val="000000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99"/>
    <w:rsid w:val="003E79E5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3E79E5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link w:val="Data"/>
    <w:uiPriority w:val="99"/>
    <w:semiHidden/>
    <w:rsid w:val="003E79E5"/>
    <w:rPr>
      <w:color w:val="000000"/>
      <w:sz w:val="20"/>
      <w:szCs w:val="20"/>
    </w:rPr>
  </w:style>
  <w:style w:type="character" w:styleId="Tekstzastpczy">
    <w:name w:val="Placeholder Text"/>
    <w:uiPriority w:val="99"/>
    <w:rsid w:val="003E79E5"/>
    <w:rPr>
      <w:color w:val="808080"/>
    </w:rPr>
  </w:style>
  <w:style w:type="paragraph" w:styleId="Podpis">
    <w:name w:val="Signature"/>
    <w:basedOn w:val="Normalny"/>
    <w:link w:val="PodpisZnak"/>
    <w:uiPriority w:val="99"/>
    <w:rsid w:val="003E79E5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link w:val="Podpis"/>
    <w:uiPriority w:val="99"/>
    <w:rsid w:val="003E79E5"/>
    <w:rPr>
      <w:color w:val="000000"/>
      <w:sz w:val="20"/>
      <w:szCs w:val="20"/>
    </w:rPr>
  </w:style>
  <w:style w:type="table" w:customStyle="1" w:styleId="Styl6">
    <w:name w:val="Styl 6"/>
    <w:uiPriority w:val="99"/>
    <w:rsid w:val="003E79E5"/>
    <w:rPr>
      <w:rFonts w:eastAsia="Times New Roman" w:cs="Calibri"/>
      <w:color w:val="00000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</w:style>
  <w:style w:type="paragraph" w:customStyle="1" w:styleId="Tekstdaty">
    <w:name w:val="Tekst daty"/>
    <w:basedOn w:val="Normalny"/>
    <w:uiPriority w:val="99"/>
    <w:rsid w:val="003E79E5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99"/>
    <w:rsid w:val="003E79E5"/>
  </w:style>
  <w:style w:type="paragraph" w:styleId="Akapitzlist">
    <w:name w:val="List Paragraph"/>
    <w:basedOn w:val="Normalny"/>
    <w:uiPriority w:val="99"/>
    <w:qFormat/>
    <w:rsid w:val="003E79E5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3E79E5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3E79E5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3E79E5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99"/>
    <w:rsid w:val="002411EC"/>
    <w:rPr>
      <w:rFonts w:cs="Calibri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99"/>
    <w:rsid w:val="00D464CB"/>
    <w:rPr>
      <w:rFonts w:cs="Calibri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Jasnasiatkaakcent4">
    <w:name w:val="Light Grid Accent 4"/>
    <w:basedOn w:val="Standardowy"/>
    <w:uiPriority w:val="62"/>
    <w:rsid w:val="00275F17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622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6220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43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>UDT</Company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Równania. III etap edukacyjny</dc:subject>
  <dc:creator>Ania</dc:creator>
  <cp:keywords>Analiza, równanie, rozwiązanie, etapy rozwiązań</cp:keywords>
  <cp:lastModifiedBy>Ania</cp:lastModifiedBy>
  <cp:revision>3</cp:revision>
  <cp:lastPrinted>2013-08-26T19:19:00Z</cp:lastPrinted>
  <dcterms:created xsi:type="dcterms:W3CDTF">2013-08-26T20:11:00Z</dcterms:created>
  <dcterms:modified xsi:type="dcterms:W3CDTF">2013-08-26T20:21:00Z</dcterms:modified>
</cp:coreProperties>
</file>